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2F" w:rsidRPr="00652825" w:rsidRDefault="00B55AC2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19pt;margin-top:-25.25pt;width:2in;height:123pt;z-index:-2">
            <v:imagedata r:id="rId8" o:title=""/>
          </v:shape>
        </w:pict>
      </w:r>
      <w:r w:rsidR="0005732F" w:rsidRPr="00652825">
        <w:rPr>
          <w:b/>
          <w:bCs/>
          <w:color w:val="215868"/>
          <w:sz w:val="36"/>
          <w:szCs w:val="36"/>
        </w:rPr>
        <w:t>Zadanie</w:t>
      </w:r>
    </w:p>
    <w:p w:rsidR="0005732F" w:rsidRPr="00652825" w:rsidRDefault="0005732F" w:rsidP="00C123B1">
      <w:pPr>
        <w:rPr>
          <w:rFonts w:ascii="Cambria" w:hAnsi="Cambria" w:cs="Cambria"/>
          <w:lang w:eastAsia="pl-PL"/>
        </w:rPr>
      </w:pPr>
    </w:p>
    <w:p w:rsidR="0005732F" w:rsidRPr="00652825" w:rsidRDefault="0005732F" w:rsidP="000A534A">
      <w:pPr>
        <w:numPr>
          <w:ilvl w:val="0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F62F5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Rozwiąż równani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e: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bookmarkStart w:id="0" w:name="_GoBack"/>
    <w:bookmarkEnd w:id="0"/>
    <w:p w:rsidR="0005732F" w:rsidRPr="008A173B" w:rsidRDefault="0005732F" w:rsidP="000A534A">
      <w:pPr>
        <w:spacing w:line="480" w:lineRule="auto"/>
        <w:ind w:left="1440"/>
        <w:rPr>
          <w:rFonts w:ascii="Times New Roman" w:hAnsi="Times New Roman" w:cs="Times New Roman"/>
          <w:position w:val="-24"/>
          <w:sz w:val="24"/>
          <w:szCs w:val="24"/>
        </w:rPr>
      </w:pPr>
      <w:r w:rsidRPr="000D3EEB">
        <w:rPr>
          <w:rFonts w:ascii="Times New Roman" w:hAnsi="Times New Roman" w:cs="Times New Roman"/>
          <w:position w:val="-24"/>
          <w:sz w:val="24"/>
          <w:szCs w:val="24"/>
        </w:rPr>
        <w:object w:dxaOrig="2900" w:dyaOrig="620">
          <v:shape id="_x0000_i1025" type="#_x0000_t75" style="width:329.25pt;height:66pt" o:ole="">
            <v:imagedata r:id="rId9" o:title=""/>
          </v:shape>
          <o:OLEObject Type="Embed" ProgID="Equation.3" ShapeID="_x0000_i1025" DrawAspect="Content" ObjectID="_1439156245" r:id="rId10"/>
        </w:object>
      </w:r>
    </w:p>
    <w:p w:rsidR="0005732F" w:rsidRPr="00F62F5F" w:rsidRDefault="0005732F" w:rsidP="000A534A">
      <w:pPr>
        <w:numPr>
          <w:ilvl w:val="0"/>
          <w:numId w:val="28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8A173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Jaka liczba może kryć się pod kleksem, jeżeli wiadomo, że rozwiązaniem równania jest liczba naturalna różna od zera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05732F" w:rsidRPr="00F62F5F" w:rsidRDefault="00B55AC2" w:rsidP="0090720A">
      <w:pPr>
        <w:spacing w:line="480" w:lineRule="auto"/>
        <w:ind w:left="99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2" type="#_x0000_t106" style="position:absolute;left:0;text-align:left;margin-left:385pt;margin-top:44.7pt;width:33pt;height:36pt;z-index:2" adj="2782,25020" fillcolor="#36f" strokecolor="blue">
            <v:textbox>
              <w:txbxContent>
                <w:p w:rsidR="0005732F" w:rsidRDefault="0005732F"/>
              </w:txbxContent>
            </v:textbox>
          </v:shape>
        </w:pict>
      </w:r>
    </w:p>
    <w:p w:rsidR="0005732F" w:rsidRPr="008A173B" w:rsidRDefault="0005732F" w:rsidP="008A173B">
      <w:pPr>
        <w:spacing w:line="480" w:lineRule="auto"/>
        <w:jc w:val="center"/>
        <w:rPr>
          <w:position w:val="-10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3720" w:dyaOrig="320">
          <v:shape id="_x0000_i1026" type="#_x0000_t75" style="width:456pt;height:36pt" o:ole="">
            <v:imagedata r:id="rId11" o:title=""/>
          </v:shape>
          <o:OLEObject Type="Embed" ProgID="Equation.3" ShapeID="_x0000_i1026" DrawAspect="Content" ObjectID="_1439156246" r:id="rId12"/>
        </w:object>
      </w:r>
    </w:p>
    <w:sectPr w:rsidR="0005732F" w:rsidRPr="008A173B" w:rsidSect="001400E4">
      <w:headerReference w:type="default" r:id="rId13"/>
      <w:footerReference w:type="default" r:id="rId14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C2" w:rsidRDefault="00B55AC2">
      <w:pPr>
        <w:spacing w:after="0" w:line="240" w:lineRule="auto"/>
      </w:pPr>
      <w:r>
        <w:separator/>
      </w:r>
    </w:p>
  </w:endnote>
  <w:endnote w:type="continuationSeparator" w:id="0">
    <w:p w:rsidR="00B55AC2" w:rsidRDefault="00B5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2F" w:rsidRDefault="00B55AC2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05732F" w:rsidRPr="00FA0416" w:rsidRDefault="0005732F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D4664C" w:rsidRPr="00D4664C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C2" w:rsidRDefault="00B55AC2">
      <w:pPr>
        <w:spacing w:after="0" w:line="240" w:lineRule="auto"/>
      </w:pPr>
      <w:r>
        <w:separator/>
      </w:r>
    </w:p>
  </w:footnote>
  <w:footnote w:type="continuationSeparator" w:id="0">
    <w:p w:rsidR="00B55AC2" w:rsidRDefault="00B5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2F" w:rsidRDefault="00B55AC2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05732F" w:rsidRPr="002C4363" w:rsidRDefault="0005732F">
                <w:pPr>
                  <w:jc w:val="center"/>
                  <w:rPr>
                    <w:color w:val="FFFFFF"/>
                  </w:rPr>
                </w:pPr>
                <w:r w:rsidRPr="00F62F5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równań z nawiasami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05732F" w:rsidRPr="002C4363" w:rsidRDefault="0005732F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05732F" w:rsidRDefault="0005732F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3266B86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76E03835"/>
    <w:multiLevelType w:val="hybridMultilevel"/>
    <w:tmpl w:val="ED94D280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17"/>
  </w:num>
  <w:num w:numId="21">
    <w:abstractNumId w:val="12"/>
  </w:num>
  <w:num w:numId="22">
    <w:abstractNumId w:val="5"/>
  </w:num>
  <w:num w:numId="23">
    <w:abstractNumId w:val="7"/>
  </w:num>
  <w:num w:numId="24">
    <w:abstractNumId w:val="6"/>
  </w:num>
  <w:num w:numId="25">
    <w:abstractNumId w:val="9"/>
  </w:num>
  <w:num w:numId="26">
    <w:abstractNumId w:val="8"/>
  </w:num>
  <w:num w:numId="27">
    <w:abstractNumId w:val="1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85"/>
    <w:rsid w:val="000335B4"/>
    <w:rsid w:val="00034A5D"/>
    <w:rsid w:val="0005732F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A534A"/>
    <w:rsid w:val="000C3545"/>
    <w:rsid w:val="000D10B5"/>
    <w:rsid w:val="000D1D6A"/>
    <w:rsid w:val="000D3EEB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528D2"/>
    <w:rsid w:val="00B55938"/>
    <w:rsid w:val="00B55AC2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64C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  <o:rules v:ext="edit">
        <o:r id="V:Rule1" type="callout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9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5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Rozwiązanie równania, liczba spełniająca równanie</cp:keywords>
  <cp:lastModifiedBy>Ania</cp:lastModifiedBy>
  <cp:revision>6</cp:revision>
  <cp:lastPrinted>2013-08-27T22:51:00Z</cp:lastPrinted>
  <dcterms:created xsi:type="dcterms:W3CDTF">2013-08-22T14:53:00Z</dcterms:created>
  <dcterms:modified xsi:type="dcterms:W3CDTF">2013-08-27T22:51:00Z</dcterms:modified>
</cp:coreProperties>
</file>